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ENUM-TYPE_Objet_Sys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d'objet dans le système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605E5-F128-4D88-96AA-4FAD1810150B}"/>
</file>

<file path=customXml/itemProps3.xml><?xml version="1.0" encoding="utf-8"?>
<ds:datastoreItem xmlns:ds="http://schemas.openxmlformats.org/officeDocument/2006/customXml" ds:itemID="{F4AE0976-C427-4E8D-9CE3-B8E97221E1A2}"/>
</file>

<file path=customXml/itemProps4.xml><?xml version="1.0" encoding="utf-8"?>
<ds:datastoreItem xmlns:ds="http://schemas.openxmlformats.org/officeDocument/2006/customXml" ds:itemID="{3AD17F83-26FE-4454-A9A2-EC71677932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